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6123891" name="8badde2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3451671" name="8badde20-b0a7-11f0-9c01-4173ae347fc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73496940" name="8f2f3cb0-b0a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4418824" name="8f2f3cb0-b0a7-11f0-9c01-4173ae347fc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/ Treppenhaus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3170516" name="efff5d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9916152" name="efff5dd0-b0a8-11f0-9c01-4173ae347fc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273357" name="f3b512d0-b0a8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8782649" name="f3b512d0-b0a8-11f0-9c01-4173ae347fc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Nachtspeicherofen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VM-27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Nachtspeicherofen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1900771" name="dc254c9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9377904" name="dc254c90-b0b0-11f0-9c01-4173ae347fc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1280471" name="e42136c0-b0b0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9365653" name="e42136c0-b0b0-11f0-9c01-4173ae347fc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Waschtrog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Waschtrog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4543542" name="b793a0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0273475" name="b793a0c0-b0b5-11f0-9c01-4173ae347fc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49323133" name="c3f926a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3751016" name="c3f926a0-b0b5-11f0-9c01-4173ae347fc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8115215" name="edfe4ac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3910572" name="edfe4ac0-b0b5-11f0-9c01-4173ae347fc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5182584" name="f5a84460-b0b5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9577574" name="f5a84460-b0b5-11f0-9c01-4173ae347fc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6693009" name="3de5cee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7844903" name="3de5cee0-b0b7-11f0-9c01-4173ae347fc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3646400" name="423dde6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2991747" name="423dde60-b0b7-11f0-9c01-4173ae347fc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Holzofen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VM-45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Holzofen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3434640" name="9a12ea4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6313816" name="9a12ea40-b0b7-11f0-9c01-4173ae347fc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8396983" name="9e3b8550-b0b7-11f0-9c01-4173ae347fc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1507826" name="9e3b8550-b0b7-11f0-9c01-4173ae347fc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